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FAC" w:rsidRPr="00B96B00" w:rsidRDefault="00B86FAC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bookmarkStart w:id="0" w:name="_GoBack"/>
      <w:bookmarkEnd w:id="0"/>
      <w:r>
        <w:rPr>
          <w:b/>
          <w:bCs/>
          <w:color w:val="215868"/>
          <w:sz w:val="36"/>
          <w:szCs w:val="36"/>
        </w:rPr>
        <w:t>Na dobry początek</w:t>
      </w:r>
    </w:p>
    <w:p w:rsidR="00B86FAC" w:rsidRDefault="00B86FAC" w:rsidP="008D4685">
      <w:pPr>
        <w:spacing w:line="360" w:lineRule="auto"/>
        <w:rPr>
          <w:rFonts w:ascii="Cambria" w:eastAsia="Times New Roman" w:hAnsi="Cambria"/>
          <w:color w:val="215868"/>
          <w:kern w:val="28"/>
          <w:sz w:val="36"/>
          <w:szCs w:val="36"/>
          <w:lang w:eastAsia="pl-PL"/>
        </w:rPr>
      </w:pPr>
      <w:r w:rsidRPr="008D4685">
        <w:rPr>
          <w:rFonts w:ascii="Cambria" w:eastAsia="Times New Roman" w:hAnsi="Cambria" w:cs="Cambria"/>
          <w:color w:val="215868"/>
          <w:kern w:val="28"/>
          <w:sz w:val="36"/>
          <w:szCs w:val="36"/>
          <w:lang w:eastAsia="pl-PL"/>
        </w:rPr>
        <w:t xml:space="preserve">Ile razy </w:t>
      </w:r>
      <w:r>
        <w:rPr>
          <w:rFonts w:ascii="Cambria" w:eastAsia="Times New Roman" w:hAnsi="Cambria" w:cs="Cambria"/>
          <w:color w:val="215868"/>
          <w:kern w:val="28"/>
          <w:sz w:val="36"/>
          <w:szCs w:val="36"/>
          <w:lang w:eastAsia="pl-PL"/>
        </w:rPr>
        <w:t>podkreślona liczba się powtarza</w:t>
      </w:r>
      <w:r w:rsidRPr="008D4685">
        <w:rPr>
          <w:rFonts w:ascii="Cambria" w:eastAsia="Times New Roman" w:hAnsi="Cambria" w:cs="Cambria"/>
          <w:color w:val="215868"/>
          <w:kern w:val="28"/>
          <w:sz w:val="36"/>
          <w:szCs w:val="36"/>
          <w:lang w:eastAsia="pl-PL"/>
        </w:rPr>
        <w:t>?</w:t>
      </w:r>
    </w:p>
    <w:p w:rsidR="00B86FAC" w:rsidRDefault="00B86FAC" w:rsidP="008D4685">
      <w:pPr>
        <w:spacing w:line="360" w:lineRule="auto"/>
        <w:rPr>
          <w:rFonts w:ascii="Cambria" w:eastAsia="Times New Roman" w:hAnsi="Cambria"/>
          <w:color w:val="215868"/>
          <w:kern w:val="28"/>
          <w:sz w:val="36"/>
          <w:szCs w:val="36"/>
          <w:lang w:eastAsia="pl-PL"/>
        </w:rPr>
      </w:pPr>
    </w:p>
    <w:tbl>
      <w:tblPr>
        <w:tblW w:w="0" w:type="auto"/>
        <w:tblInd w:w="-68" w:type="dxa"/>
        <w:tblBorders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179"/>
        <w:gridCol w:w="1180"/>
        <w:gridCol w:w="1179"/>
        <w:gridCol w:w="1180"/>
        <w:gridCol w:w="1179"/>
        <w:gridCol w:w="1180"/>
        <w:gridCol w:w="1179"/>
        <w:gridCol w:w="1180"/>
      </w:tblGrid>
      <w:tr w:rsidR="00BF4C1F" w:rsidRPr="009A55CF" w:rsidTr="00BF4C1F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85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26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72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43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34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70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21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68</w:t>
            </w:r>
          </w:p>
        </w:tc>
      </w:tr>
      <w:tr w:rsidR="00BF4C1F" w:rsidRPr="009A55CF" w:rsidTr="00BF4C1F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u w:val="single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u w:val="single"/>
                <w:lang w:eastAsia="pl-PL"/>
              </w:rPr>
              <w:t>43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27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20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18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79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20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35</w:t>
            </w:r>
          </w:p>
        </w:tc>
      </w:tr>
      <w:tr w:rsidR="00BF4C1F" w:rsidRPr="009A55CF" w:rsidTr="00BF4C1F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67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43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49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18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43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43</w:t>
            </w:r>
          </w:p>
        </w:tc>
      </w:tr>
      <w:tr w:rsidR="00BF4C1F" w:rsidRPr="009A55CF" w:rsidTr="00BF4C1F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76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50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49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50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26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B86FAC" w:rsidRPr="00BF4C1F" w:rsidRDefault="00B86FAC" w:rsidP="00BF4C1F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BF4C1F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24</w:t>
            </w:r>
          </w:p>
        </w:tc>
      </w:tr>
    </w:tbl>
    <w:p w:rsidR="00B86FAC" w:rsidRPr="008D4685" w:rsidRDefault="00B86FAC" w:rsidP="008D4685">
      <w:pPr>
        <w:spacing w:line="360" w:lineRule="auto"/>
        <w:rPr>
          <w:rFonts w:ascii="Cambria" w:eastAsia="Times New Roman" w:hAnsi="Cambria"/>
          <w:color w:val="215868"/>
          <w:kern w:val="28"/>
          <w:sz w:val="36"/>
          <w:szCs w:val="36"/>
          <w:lang w:eastAsia="pl-PL"/>
        </w:rPr>
      </w:pPr>
    </w:p>
    <w:sectPr w:rsidR="00B86FAC" w:rsidRPr="008D4685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1F" w:rsidRDefault="00BF4C1F">
      <w:pPr>
        <w:spacing w:after="0" w:line="240" w:lineRule="auto"/>
      </w:pPr>
      <w:r>
        <w:separator/>
      </w:r>
    </w:p>
  </w:endnote>
  <w:endnote w:type="continuationSeparator" w:id="0">
    <w:p w:rsidR="00BF4C1F" w:rsidRDefault="00BF4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1F" w:rsidRDefault="00BF4C1F">
      <w:pPr>
        <w:spacing w:after="0" w:line="240" w:lineRule="auto"/>
      </w:pPr>
      <w:r>
        <w:separator/>
      </w:r>
    </w:p>
  </w:footnote>
  <w:footnote w:type="continuationSeparator" w:id="0">
    <w:p w:rsidR="00BF4C1F" w:rsidRDefault="00BF4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FAC" w:rsidRDefault="00BF4C1F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B86FAC" w:rsidRPr="002C4363" w:rsidRDefault="00B86FAC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B86FAC" w:rsidRPr="002C4363" w:rsidRDefault="00B86FAC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B86FAC" w:rsidRDefault="00B86FAC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B7F7DFB"/>
    <w:multiLevelType w:val="hybridMultilevel"/>
    <w:tmpl w:val="B93EF1EC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9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6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3"/>
  </w:num>
  <w:num w:numId="27">
    <w:abstractNumId w:val="25"/>
  </w:num>
  <w:num w:numId="28">
    <w:abstractNumId w:val="24"/>
  </w:num>
  <w:num w:numId="29">
    <w:abstractNumId w:val="14"/>
  </w:num>
  <w:num w:numId="30">
    <w:abstractNumId w:val="26"/>
  </w:num>
  <w:num w:numId="31">
    <w:abstractNumId w:val="21"/>
  </w:num>
  <w:num w:numId="32">
    <w:abstractNumId w:val="7"/>
  </w:num>
  <w:num w:numId="33">
    <w:abstractNumId w:val="8"/>
  </w:num>
  <w:num w:numId="34">
    <w:abstractNumId w:val="22"/>
  </w:num>
  <w:num w:numId="35">
    <w:abstractNumId w:val="19"/>
  </w:num>
  <w:num w:numId="36">
    <w:abstractNumId w:val="23"/>
  </w:num>
  <w:num w:numId="37">
    <w:abstractNumId w:val="16"/>
  </w:num>
  <w:num w:numId="38">
    <w:abstractNumId w:val="15"/>
  </w:num>
  <w:num w:numId="39">
    <w:abstractNumId w:val="18"/>
  </w:num>
  <w:num w:numId="40">
    <w:abstractNumId w:val="20"/>
  </w:num>
  <w:num w:numId="41">
    <w:abstractNumId w:val="5"/>
  </w:num>
  <w:num w:numId="42">
    <w:abstractNumId w:val="11"/>
  </w:num>
  <w:num w:numId="43">
    <w:abstractNumId w:val="9"/>
  </w:num>
  <w:num w:numId="44">
    <w:abstractNumId w:val="17"/>
  </w:num>
  <w:num w:numId="45">
    <w:abstractNumId w:val="6"/>
  </w:num>
  <w:num w:numId="46">
    <w:abstractNumId w:val="12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43BEE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86FAC"/>
    <w:rsid w:val="00B96B00"/>
    <w:rsid w:val="00BB740B"/>
    <w:rsid w:val="00BC3506"/>
    <w:rsid w:val="00BD704E"/>
    <w:rsid w:val="00BE37E4"/>
    <w:rsid w:val="00BE75CE"/>
    <w:rsid w:val="00BF4C1F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8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82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graniastosłupa.</cp:keywords>
  <cp:lastModifiedBy>Ania</cp:lastModifiedBy>
  <cp:revision>6</cp:revision>
  <cp:lastPrinted>2013-08-26T09:37:00Z</cp:lastPrinted>
  <dcterms:created xsi:type="dcterms:W3CDTF">2013-08-23T20:47:00Z</dcterms:created>
  <dcterms:modified xsi:type="dcterms:W3CDTF">2013-08-26T09:38:00Z</dcterms:modified>
</cp:coreProperties>
</file>